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87870205" name="67fbbaf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5165251" name="67fbbaf0-ad8d-11f0-aada-8bb309fec1c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7107497" name="6b1493b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7237328" name="6b1493b0-ad8d-11f0-aada-8bb309fec1c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89700454" name="aeedcf2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9549081" name="aeedcf20-ad8d-11f0-aada-8bb309fec1c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7444286" name="b6b20780-ad8d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8128229" name="b6b20780-ad8d-11f0-aada-8bb309fec1c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9800581" name="02170200-ad95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7277441" name="02170200-ad95-11f0-aada-8bb309fec1c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3333747" name="05737370-ad95-11f0-aada-8bb309fec1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2610409" name="05737370-ad95-11f0-aada-8bb309fec1c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Steinhalden 7, 5642 Mühlau</w:t>
          </w:r>
        </w:p>
        <w:p>
          <w:pPr>
            <w:spacing w:before="0" w:after="0"/>
          </w:pPr>
          <w:r>
            <w:t>519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